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Order Confirmation Template</w:t>
      </w:r>
    </w:p>
    <w:p>
      <w:pPr>
        <w:pStyle w:val="Heading1"/>
      </w:pPr>
      <w:r>
        <w:t>1. Buyer Information</w:t>
      </w:r>
    </w:p>
    <w:p>
      <w:r>
        <w:t>Company Name: ___________________________</w:t>
      </w:r>
    </w:p>
    <w:p>
      <w:r>
        <w:t>Contact Person: __________________________</w:t>
      </w:r>
    </w:p>
    <w:p>
      <w:r>
        <w:t>Address: ________________________________</w:t>
      </w:r>
    </w:p>
    <w:p>
      <w:r>
        <w:t>Phone: _________________________________</w:t>
      </w:r>
    </w:p>
    <w:p>
      <w:r>
        <w:t>Email: _________________________________</w:t>
      </w:r>
    </w:p>
    <w:p>
      <w:pPr>
        <w:pStyle w:val="Heading1"/>
      </w:pPr>
      <w:r>
        <w:t>2. Supplier Information</w:t>
      </w:r>
    </w:p>
    <w:p>
      <w:r>
        <w:t>Supplier Name: __________________________</w:t>
      </w:r>
    </w:p>
    <w:p>
      <w:r>
        <w:t>Contact Person: __________________________</w:t>
      </w:r>
    </w:p>
    <w:p>
      <w:r>
        <w:t>Address: ________________________________</w:t>
      </w:r>
    </w:p>
    <w:p>
      <w:r>
        <w:t>Phone: _________________________________</w:t>
      </w:r>
    </w:p>
    <w:p>
      <w:r>
        <w:t>Email: _________________________________</w:t>
      </w:r>
    </w:p>
    <w:p>
      <w:pPr>
        <w:pStyle w:val="Heading1"/>
      </w:pPr>
      <w:r>
        <w:t>3. Order Details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Item No.</w:t>
            </w:r>
          </w:p>
        </w:tc>
        <w:tc>
          <w:tcPr>
            <w:tcW w:type="dxa" w:w="1440"/>
          </w:tcPr>
          <w:p>
            <w:r>
              <w:t>Product/Item</w:t>
            </w:r>
          </w:p>
        </w:tc>
        <w:tc>
          <w:tcPr>
            <w:tcW w:type="dxa" w:w="1440"/>
          </w:tcPr>
          <w:p>
            <w:r>
              <w:t>Specifications</w:t>
            </w:r>
          </w:p>
        </w:tc>
        <w:tc>
          <w:tcPr>
            <w:tcW w:type="dxa" w:w="1440"/>
          </w:tcPr>
          <w:p>
            <w:r>
              <w:t>Quantity</w:t>
            </w:r>
          </w:p>
        </w:tc>
        <w:tc>
          <w:tcPr>
            <w:tcW w:type="dxa" w:w="1440"/>
          </w:tcPr>
          <w:p>
            <w:r>
              <w:t>Unit Price</w:t>
            </w:r>
          </w:p>
        </w:tc>
        <w:tc>
          <w:tcPr>
            <w:tcW w:type="dxa" w:w="1440"/>
          </w:tcPr>
          <w:p>
            <w:r>
              <w:t>Total Price</w:t>
            </w:r>
          </w:p>
        </w:tc>
      </w:tr>
    </w:tbl>
    <w:p>
      <w:pPr>
        <w:pStyle w:val="Heading1"/>
      </w:pPr>
      <w:r>
        <w:t>4. Payment Terms</w:t>
      </w:r>
    </w:p>
    <w:p>
      <w:r>
        <w:t>Payment Method: __________________________</w:t>
      </w:r>
    </w:p>
    <w:p>
      <w:r>
        <w:t>Deposit: _________________________________</w:t>
      </w:r>
    </w:p>
    <w:p>
      <w:r>
        <w:t>Balance: _________________________________</w:t>
      </w:r>
    </w:p>
    <w:p>
      <w:pPr>
        <w:pStyle w:val="Heading1"/>
      </w:pPr>
      <w:r>
        <w:t>5. Delivery Terms</w:t>
      </w:r>
    </w:p>
    <w:p>
      <w:r>
        <w:t>Delivery Address: _________________________</w:t>
      </w:r>
    </w:p>
    <w:p>
      <w:r>
        <w:t>Delivery Date: ___________________________</w:t>
      </w:r>
    </w:p>
    <w:p>
      <w:r>
        <w:t>Incoterms (e.g., FOB, CIF): _______________</w:t>
      </w:r>
    </w:p>
    <w:p>
      <w:pPr>
        <w:pStyle w:val="Heading1"/>
      </w:pPr>
      <w:r>
        <w:t>6. Confirmation</w:t>
      </w:r>
    </w:p>
    <w:p>
      <w:r>
        <w:t>We hereby confirm acceptance of the order under the above terms and conditions.</w:t>
      </w:r>
    </w:p>
    <w:p>
      <w:r>
        <w:t>Authorized Signature (Buyer): __________________   Date: _____________</w:t>
      </w:r>
    </w:p>
    <w:p>
      <w:r>
        <w:t>Authorized Signature (Supplier): ________________   Date: _____________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